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ACDA3" w14:textId="76CFDFAA" w:rsidR="00DB7C7C" w:rsidRPr="008D39D5" w:rsidRDefault="00CA640E" w:rsidP="00CD2233">
      <w:pPr>
        <w:spacing w:before="120"/>
        <w:jc w:val="right"/>
        <w:rPr>
          <w:rFonts w:ascii="Calibri" w:hAnsi="Calibri" w:cs="Calibri"/>
          <w:sz w:val="20"/>
          <w:szCs w:val="20"/>
        </w:rPr>
      </w:pPr>
      <w:r w:rsidRPr="008D39D5">
        <w:rPr>
          <w:rFonts w:ascii="Calibri" w:hAnsi="Calibri" w:cs="Calibri"/>
          <w:sz w:val="20"/>
          <w:szCs w:val="20"/>
        </w:rPr>
        <w:tab/>
      </w:r>
      <w:r w:rsidR="004665E1" w:rsidRPr="008D39D5">
        <w:rPr>
          <w:rFonts w:ascii="Calibri" w:hAnsi="Calibri" w:cs="Calibri"/>
          <w:sz w:val="20"/>
          <w:szCs w:val="20"/>
        </w:rPr>
        <w:tab/>
      </w:r>
      <w:r w:rsidR="004665E1" w:rsidRPr="008D39D5">
        <w:rPr>
          <w:rFonts w:ascii="Calibri" w:hAnsi="Calibri" w:cs="Calibri"/>
          <w:sz w:val="20"/>
          <w:szCs w:val="20"/>
        </w:rPr>
        <w:tab/>
      </w:r>
      <w:r w:rsidR="004665E1" w:rsidRPr="008D39D5">
        <w:rPr>
          <w:rFonts w:ascii="Calibri" w:hAnsi="Calibri" w:cs="Calibri"/>
          <w:sz w:val="20"/>
          <w:szCs w:val="20"/>
        </w:rPr>
        <w:tab/>
      </w:r>
      <w:r w:rsidR="004665E1" w:rsidRPr="008D39D5">
        <w:rPr>
          <w:rFonts w:ascii="Calibri" w:hAnsi="Calibri" w:cs="Calibri"/>
          <w:sz w:val="20"/>
          <w:szCs w:val="20"/>
        </w:rPr>
        <w:tab/>
      </w:r>
      <w:r w:rsidR="004665E1" w:rsidRPr="008D39D5">
        <w:rPr>
          <w:rFonts w:ascii="Calibri" w:hAnsi="Calibri" w:cs="Calibri"/>
          <w:sz w:val="20"/>
          <w:szCs w:val="20"/>
        </w:rPr>
        <w:tab/>
      </w:r>
      <w:r w:rsidR="004665E1" w:rsidRPr="008D39D5">
        <w:rPr>
          <w:rFonts w:ascii="Calibri" w:hAnsi="Calibri" w:cs="Calibri"/>
          <w:sz w:val="20"/>
          <w:szCs w:val="20"/>
        </w:rPr>
        <w:tab/>
      </w:r>
      <w:r w:rsidR="004665E1" w:rsidRPr="008D39D5">
        <w:rPr>
          <w:rFonts w:ascii="Calibri" w:hAnsi="Calibri" w:cs="Calibri"/>
          <w:sz w:val="20"/>
          <w:szCs w:val="20"/>
        </w:rPr>
        <w:tab/>
      </w:r>
      <w:r w:rsidR="004665E1" w:rsidRPr="008D39D5">
        <w:rPr>
          <w:rFonts w:ascii="Calibri" w:hAnsi="Calibri" w:cs="Calibri"/>
          <w:sz w:val="20"/>
          <w:szCs w:val="20"/>
        </w:rPr>
        <w:tab/>
      </w:r>
      <w:r w:rsidR="00CD2233" w:rsidRPr="008D39D5">
        <w:rPr>
          <w:rFonts w:ascii="Calibri" w:hAnsi="Calibri" w:cs="Calibri"/>
          <w:sz w:val="20"/>
          <w:szCs w:val="20"/>
        </w:rPr>
        <w:t>Załącznik nr</w:t>
      </w:r>
      <w:r w:rsidR="001A7A67" w:rsidRPr="008D39D5">
        <w:rPr>
          <w:rFonts w:ascii="Calibri" w:hAnsi="Calibri" w:cs="Calibri"/>
          <w:sz w:val="20"/>
          <w:szCs w:val="20"/>
        </w:rPr>
        <w:t xml:space="preserve"> </w:t>
      </w:r>
      <w:r w:rsidR="008D39D5">
        <w:rPr>
          <w:rFonts w:ascii="Calibri" w:hAnsi="Calibri" w:cs="Calibri"/>
          <w:sz w:val="20"/>
          <w:szCs w:val="20"/>
        </w:rPr>
        <w:t>8</w:t>
      </w:r>
      <w:r w:rsidR="007837F9" w:rsidRPr="008D39D5">
        <w:rPr>
          <w:rFonts w:ascii="Calibri" w:hAnsi="Calibri" w:cs="Calibri"/>
          <w:sz w:val="20"/>
          <w:szCs w:val="20"/>
        </w:rPr>
        <w:t xml:space="preserve"> </w:t>
      </w:r>
      <w:r w:rsidR="006D17D0" w:rsidRPr="008D39D5">
        <w:rPr>
          <w:rFonts w:ascii="Calibri" w:hAnsi="Calibri" w:cs="Calibri"/>
          <w:sz w:val="20"/>
          <w:szCs w:val="20"/>
        </w:rPr>
        <w:t>do SWZ</w:t>
      </w:r>
    </w:p>
    <w:p w14:paraId="118FA289" w14:textId="7F565777" w:rsidR="009E1C8A" w:rsidRPr="008D39D5" w:rsidRDefault="009E1C8A" w:rsidP="00C71379">
      <w:pPr>
        <w:spacing w:before="120"/>
        <w:rPr>
          <w:rFonts w:ascii="Calibri" w:hAnsi="Calibri" w:cs="Calibri"/>
          <w:sz w:val="20"/>
          <w:szCs w:val="20"/>
        </w:rPr>
      </w:pPr>
      <w:r w:rsidRPr="008D39D5">
        <w:rPr>
          <w:rFonts w:ascii="Calibri" w:hAnsi="Calibri" w:cs="Calibri"/>
          <w:sz w:val="20"/>
          <w:szCs w:val="20"/>
        </w:rPr>
        <w:t>...................................................</w:t>
      </w:r>
      <w:r w:rsidR="00B007DF" w:rsidRPr="008D39D5">
        <w:rPr>
          <w:rFonts w:ascii="Calibri" w:hAnsi="Calibri" w:cs="Calibri"/>
          <w:sz w:val="20"/>
          <w:szCs w:val="20"/>
        </w:rPr>
        <w:t>.....................</w:t>
      </w:r>
      <w:r w:rsidRPr="008D39D5">
        <w:rPr>
          <w:rFonts w:ascii="Calibri" w:hAnsi="Calibri" w:cs="Calibri"/>
          <w:sz w:val="20"/>
          <w:szCs w:val="20"/>
        </w:rPr>
        <w:tab/>
        <w:t xml:space="preserve">      </w:t>
      </w:r>
      <w:r w:rsidR="00EC6B7B" w:rsidRPr="008D39D5">
        <w:rPr>
          <w:rFonts w:ascii="Calibri" w:hAnsi="Calibri" w:cs="Calibri"/>
          <w:sz w:val="20"/>
          <w:szCs w:val="20"/>
        </w:rPr>
        <w:tab/>
      </w:r>
      <w:r w:rsidR="00EC6B7B" w:rsidRPr="008D39D5">
        <w:rPr>
          <w:rFonts w:ascii="Calibri" w:hAnsi="Calibri" w:cs="Calibri"/>
          <w:sz w:val="20"/>
          <w:szCs w:val="20"/>
        </w:rPr>
        <w:tab/>
      </w:r>
      <w:r w:rsidR="00EC6B7B" w:rsidRPr="008D39D5">
        <w:rPr>
          <w:rFonts w:ascii="Calibri" w:hAnsi="Calibri" w:cs="Calibri"/>
          <w:sz w:val="20"/>
          <w:szCs w:val="20"/>
        </w:rPr>
        <w:tab/>
      </w:r>
      <w:r w:rsidR="008D39D5">
        <w:rPr>
          <w:rFonts w:ascii="Calibri" w:hAnsi="Calibri" w:cs="Calibri"/>
          <w:sz w:val="20"/>
          <w:szCs w:val="20"/>
        </w:rPr>
        <w:tab/>
      </w:r>
      <w:r w:rsidR="008D39D5">
        <w:rPr>
          <w:rFonts w:ascii="Calibri" w:hAnsi="Calibri" w:cs="Calibri"/>
          <w:sz w:val="20"/>
          <w:szCs w:val="20"/>
        </w:rPr>
        <w:tab/>
      </w:r>
      <w:r w:rsidR="008D39D5">
        <w:rPr>
          <w:rFonts w:ascii="Calibri" w:hAnsi="Calibri" w:cs="Calibri"/>
          <w:sz w:val="20"/>
          <w:szCs w:val="20"/>
        </w:rPr>
        <w:tab/>
      </w:r>
      <w:r w:rsidR="008D39D5">
        <w:rPr>
          <w:rFonts w:ascii="Calibri" w:hAnsi="Calibri" w:cs="Calibri"/>
          <w:sz w:val="20"/>
          <w:szCs w:val="20"/>
        </w:rPr>
        <w:tab/>
      </w:r>
      <w:r w:rsidR="00CD2233" w:rsidRPr="008D39D5">
        <w:rPr>
          <w:rFonts w:ascii="Calibri" w:hAnsi="Calibri" w:cs="Calibri"/>
          <w:sz w:val="20"/>
          <w:szCs w:val="20"/>
        </w:rPr>
        <w:t xml:space="preserve">                    </w:t>
      </w:r>
      <w:r w:rsidRPr="008D39D5">
        <w:rPr>
          <w:rFonts w:ascii="Calibri" w:hAnsi="Calibri" w:cs="Calibri"/>
          <w:sz w:val="20"/>
          <w:szCs w:val="20"/>
        </w:rPr>
        <w:t>..............................., d</w:t>
      </w:r>
      <w:r w:rsidR="00B007DF" w:rsidRPr="008D39D5">
        <w:rPr>
          <w:rFonts w:ascii="Calibri" w:hAnsi="Calibri" w:cs="Calibri"/>
          <w:sz w:val="20"/>
          <w:szCs w:val="20"/>
        </w:rPr>
        <w:t>nia</w:t>
      </w:r>
      <w:r w:rsidR="00623033" w:rsidRPr="008D39D5">
        <w:rPr>
          <w:rFonts w:ascii="Calibri" w:hAnsi="Calibri" w:cs="Calibri"/>
          <w:sz w:val="20"/>
          <w:szCs w:val="20"/>
        </w:rPr>
        <w:t>................ 20</w:t>
      </w:r>
      <w:r w:rsidR="006A3099" w:rsidRPr="008D39D5">
        <w:rPr>
          <w:rFonts w:ascii="Calibri" w:hAnsi="Calibri" w:cs="Calibri"/>
          <w:sz w:val="20"/>
          <w:szCs w:val="20"/>
        </w:rPr>
        <w:t>2</w:t>
      </w:r>
      <w:r w:rsidR="008D39D5" w:rsidRPr="008D39D5">
        <w:rPr>
          <w:rFonts w:ascii="Calibri" w:hAnsi="Calibri" w:cs="Calibri"/>
          <w:sz w:val="20"/>
          <w:szCs w:val="20"/>
        </w:rPr>
        <w:t>5</w:t>
      </w:r>
      <w:r w:rsidRPr="008D39D5">
        <w:rPr>
          <w:rFonts w:ascii="Calibri" w:hAnsi="Calibri" w:cs="Calibri"/>
          <w:sz w:val="20"/>
          <w:szCs w:val="20"/>
        </w:rPr>
        <w:t xml:space="preserve"> r.</w:t>
      </w:r>
    </w:p>
    <w:p w14:paraId="4E5B1DB6" w14:textId="77777777" w:rsidR="00DA509A" w:rsidRPr="008D39D5" w:rsidRDefault="00CD2233" w:rsidP="00B007DF">
      <w:pPr>
        <w:ind w:right="39"/>
        <w:rPr>
          <w:rFonts w:ascii="Calibri" w:eastAsia="Batang" w:hAnsi="Calibri" w:cs="Calibri"/>
          <w:i/>
          <w:sz w:val="16"/>
          <w:szCs w:val="16"/>
        </w:rPr>
      </w:pPr>
      <w:r w:rsidRPr="008D39D5">
        <w:rPr>
          <w:rFonts w:ascii="Calibri" w:eastAsia="Batang" w:hAnsi="Calibri" w:cs="Calibri"/>
          <w:i/>
          <w:sz w:val="16"/>
          <w:szCs w:val="16"/>
        </w:rPr>
        <w:t xml:space="preserve">         </w:t>
      </w:r>
      <w:r w:rsidR="009E1C8A" w:rsidRPr="008D39D5">
        <w:rPr>
          <w:rFonts w:ascii="Calibri" w:eastAsia="Batang" w:hAnsi="Calibri" w:cs="Calibri"/>
          <w:i/>
          <w:sz w:val="16"/>
          <w:szCs w:val="16"/>
        </w:rPr>
        <w:t xml:space="preserve">  (Nazwa i adres Wykonawcy)</w:t>
      </w:r>
      <w:r w:rsidR="008C5DBD" w:rsidRPr="008D39D5">
        <w:rPr>
          <w:rFonts w:ascii="Calibri" w:eastAsia="Batang" w:hAnsi="Calibri" w:cs="Calibri"/>
          <w:i/>
          <w:sz w:val="16"/>
          <w:szCs w:val="16"/>
        </w:rPr>
        <w:t xml:space="preserve"> </w:t>
      </w:r>
    </w:p>
    <w:p w14:paraId="188FB4F3" w14:textId="77777777" w:rsidR="00CE3A74" w:rsidRPr="008D39D5" w:rsidRDefault="00CE3A74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5C1D7BFB" w14:textId="77777777" w:rsidR="00EC6B7B" w:rsidRPr="008D39D5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8D39D5">
        <w:rPr>
          <w:rFonts w:ascii="Calibri" w:hAnsi="Calibri" w:cs="Calibri"/>
          <w:b/>
          <w:sz w:val="20"/>
          <w:szCs w:val="20"/>
        </w:rPr>
        <w:t xml:space="preserve">WYKAZ WYKONANYCH  </w:t>
      </w:r>
      <w:r w:rsidR="00265CE6" w:rsidRPr="008D39D5">
        <w:rPr>
          <w:rFonts w:ascii="Calibri" w:hAnsi="Calibri" w:cs="Calibri"/>
          <w:b/>
          <w:sz w:val="20"/>
          <w:szCs w:val="20"/>
        </w:rPr>
        <w:t>DOSTAW</w:t>
      </w:r>
      <w:r w:rsidR="00473F2E" w:rsidRPr="008D39D5">
        <w:rPr>
          <w:rFonts w:ascii="Calibri" w:hAnsi="Calibri" w:cs="Calibri"/>
          <w:b/>
          <w:sz w:val="20"/>
          <w:szCs w:val="20"/>
        </w:rPr>
        <w:t xml:space="preserve"> W CIĄGU OSTATNICH 3</w:t>
      </w:r>
      <w:r w:rsidRPr="008D39D5">
        <w:rPr>
          <w:rFonts w:ascii="Calibri" w:hAnsi="Calibri" w:cs="Calibri"/>
          <w:b/>
          <w:sz w:val="20"/>
          <w:szCs w:val="20"/>
        </w:rPr>
        <w:t xml:space="preserve"> LAT, A JEŻELI OKRES PROWADZENIA DZIAŁALNOŚCI JEST KRÓTSZY – W TYM OKRESIE</w:t>
      </w:r>
    </w:p>
    <w:p w14:paraId="722A44BE" w14:textId="77777777" w:rsidR="00D46F42" w:rsidRPr="008D39D5" w:rsidRDefault="00EC6B7B" w:rsidP="00D46F42">
      <w:pPr>
        <w:pStyle w:val="Tekstpodstawowy210"/>
        <w:rPr>
          <w:rFonts w:ascii="Calibri" w:hAnsi="Calibri" w:cs="Calibri"/>
          <w:color w:val="auto"/>
          <w:sz w:val="20"/>
          <w:szCs w:val="20"/>
        </w:rPr>
      </w:pPr>
      <w:r w:rsidRPr="008D39D5">
        <w:rPr>
          <w:rFonts w:ascii="Calibri" w:hAnsi="Calibri" w:cs="Calibri"/>
          <w:color w:val="auto"/>
          <w:sz w:val="20"/>
          <w:szCs w:val="20"/>
        </w:rPr>
        <w:t xml:space="preserve">Składany do zadania </w:t>
      </w:r>
    </w:p>
    <w:p w14:paraId="5A9C10D4" w14:textId="77777777" w:rsidR="00CE0C23" w:rsidRPr="008D39D5" w:rsidRDefault="00CE0C23" w:rsidP="003B2982">
      <w:pPr>
        <w:shd w:val="clear" w:color="auto" w:fill="DAE9F7" w:themeFill="text2" w:themeFillTint="1A"/>
        <w:jc w:val="center"/>
        <w:rPr>
          <w:rFonts w:ascii="Calibri" w:hAnsi="Calibri" w:cs="Calibri"/>
          <w:b/>
          <w:bCs/>
          <w:sz w:val="16"/>
          <w:szCs w:val="16"/>
          <w:lang w:bidi="pl-PL"/>
        </w:rPr>
      </w:pPr>
    </w:p>
    <w:p w14:paraId="303E6CC2" w14:textId="1C1C20B3" w:rsidR="003230AC" w:rsidRPr="008D39D5" w:rsidRDefault="00AF0ED5" w:rsidP="003B2982">
      <w:pPr>
        <w:shd w:val="clear" w:color="auto" w:fill="DAE9F7" w:themeFill="text2" w:themeFillTint="1A"/>
        <w:jc w:val="center"/>
        <w:rPr>
          <w:rFonts w:ascii="Calibri" w:hAnsi="Calibri" w:cs="Calibri"/>
          <w:b/>
          <w:bCs/>
        </w:rPr>
      </w:pPr>
      <w:r w:rsidRPr="008D39D5">
        <w:rPr>
          <w:rFonts w:ascii="Calibri" w:hAnsi="Calibri" w:cs="Calibri"/>
          <w:b/>
          <w:bCs/>
        </w:rPr>
        <w:t>„</w:t>
      </w:r>
      <w:r w:rsidR="008D39D5" w:rsidRPr="008D39D5">
        <w:rPr>
          <w:rFonts w:ascii="Calibri" w:hAnsi="Calibri" w:cs="Calibri"/>
          <w:b/>
          <w:bCs/>
        </w:rPr>
        <w:t>Modernizacja istniejącego oświetlenia na terenie Gminy Radłów – wymiana nieenergooszczędnych opraw</w:t>
      </w:r>
      <w:r w:rsidRPr="008D39D5">
        <w:rPr>
          <w:rFonts w:ascii="Calibri" w:hAnsi="Calibri" w:cs="Calibri"/>
          <w:b/>
          <w:bCs/>
        </w:rPr>
        <w:t>”</w:t>
      </w:r>
    </w:p>
    <w:p w14:paraId="65DF1CD9" w14:textId="77777777" w:rsidR="00D40C7B" w:rsidRPr="008D39D5" w:rsidRDefault="00D40C7B" w:rsidP="003B2982">
      <w:pPr>
        <w:shd w:val="clear" w:color="auto" w:fill="DAE9F7" w:themeFill="text2" w:themeFillTint="1A"/>
        <w:jc w:val="center"/>
        <w:rPr>
          <w:rFonts w:ascii="Calibri" w:hAnsi="Calibri" w:cs="Calibri"/>
          <w:b/>
          <w:sz w:val="16"/>
          <w:szCs w:val="16"/>
          <w:shd w:val="clear" w:color="auto" w:fill="BFBFBF"/>
        </w:rPr>
      </w:pPr>
    </w:p>
    <w:p w14:paraId="3B62B0E3" w14:textId="77777777" w:rsidR="0099708F" w:rsidRPr="008D39D5" w:rsidRDefault="0099708F" w:rsidP="00D46F42">
      <w:pPr>
        <w:pStyle w:val="Tekstpodstawowy"/>
        <w:tabs>
          <w:tab w:val="num" w:pos="0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5428B833" w14:textId="77777777" w:rsidR="00DA509A" w:rsidRPr="008D39D5" w:rsidRDefault="00DA509A" w:rsidP="00D46F42">
      <w:pPr>
        <w:pStyle w:val="Tekstpodstawowy"/>
        <w:tabs>
          <w:tab w:val="num" w:pos="0"/>
        </w:tabs>
        <w:spacing w:line="276" w:lineRule="auto"/>
        <w:rPr>
          <w:rFonts w:ascii="Calibri" w:hAnsi="Calibri" w:cs="Calibri"/>
          <w:b/>
          <w:sz w:val="20"/>
          <w:szCs w:val="20"/>
        </w:rPr>
      </w:pPr>
      <w:r w:rsidRPr="008D39D5">
        <w:rPr>
          <w:rFonts w:ascii="Calibri" w:hAnsi="Calibri" w:cs="Calibri"/>
          <w:b/>
          <w:sz w:val="20"/>
          <w:szCs w:val="20"/>
        </w:rPr>
        <w:t>OŚWIADCZAM(Y), ŻE</w:t>
      </w:r>
    </w:p>
    <w:p w14:paraId="392F5E29" w14:textId="77777777" w:rsidR="00DA509A" w:rsidRPr="008D39D5" w:rsidRDefault="00330C24" w:rsidP="00DA509A">
      <w:pPr>
        <w:jc w:val="both"/>
        <w:rPr>
          <w:rFonts w:ascii="Calibri" w:hAnsi="Calibri" w:cs="Calibri"/>
          <w:sz w:val="20"/>
          <w:szCs w:val="20"/>
        </w:rPr>
      </w:pPr>
      <w:r w:rsidRPr="008D39D5">
        <w:rPr>
          <w:rFonts w:ascii="Calibri" w:hAnsi="Calibri" w:cs="Calibri"/>
          <w:sz w:val="20"/>
          <w:szCs w:val="20"/>
        </w:rPr>
        <w:t>W</w:t>
      </w:r>
      <w:r w:rsidR="00DA509A" w:rsidRPr="008D39D5">
        <w:rPr>
          <w:rFonts w:ascii="Calibri" w:hAnsi="Calibri" w:cs="Calibri"/>
          <w:sz w:val="20"/>
          <w:szCs w:val="20"/>
        </w:rPr>
        <w:t>ykonałem</w:t>
      </w:r>
      <w:r w:rsidRPr="008D39D5">
        <w:rPr>
          <w:rFonts w:ascii="Calibri" w:hAnsi="Calibri" w:cs="Calibri"/>
          <w:sz w:val="20"/>
          <w:szCs w:val="20"/>
        </w:rPr>
        <w:t xml:space="preserve"> </w:t>
      </w:r>
      <w:r w:rsidR="00DA509A" w:rsidRPr="008D39D5">
        <w:rPr>
          <w:rFonts w:ascii="Calibri" w:hAnsi="Calibri" w:cs="Calibri"/>
          <w:sz w:val="20"/>
          <w:szCs w:val="20"/>
        </w:rPr>
        <w:t xml:space="preserve">(wykonaliśmy) następujące </w:t>
      </w:r>
      <w:r w:rsidR="00272E31" w:rsidRPr="008D39D5">
        <w:rPr>
          <w:rFonts w:ascii="Calibri" w:hAnsi="Calibri" w:cs="Calibri"/>
          <w:sz w:val="20"/>
          <w:szCs w:val="20"/>
        </w:rPr>
        <w:t>dostawy:</w:t>
      </w: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423"/>
        <w:gridCol w:w="1993"/>
        <w:gridCol w:w="1267"/>
        <w:gridCol w:w="2291"/>
        <w:gridCol w:w="1550"/>
      </w:tblGrid>
      <w:tr w:rsidR="00EC6B7B" w:rsidRPr="008D39D5" w14:paraId="61D7851E" w14:textId="77777777" w:rsidTr="0041522B">
        <w:trPr>
          <w:cantSplit/>
          <w:trHeight w:hRule="exact" w:val="81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3C185E" w14:textId="77777777" w:rsidR="00EC6B7B" w:rsidRPr="008D39D5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39D5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7FC74F" w14:textId="77777777" w:rsidR="00EC6B7B" w:rsidRPr="008D39D5" w:rsidRDefault="00EC6B7B" w:rsidP="00265CE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39D5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Rodzaj </w:t>
            </w:r>
            <w:r w:rsidR="00265CE6" w:rsidRPr="008D39D5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dostawy</w:t>
            </w:r>
          </w:p>
        </w:tc>
        <w:tc>
          <w:tcPr>
            <w:tcW w:w="1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E0DF086" w14:textId="77777777" w:rsidR="00EC6B7B" w:rsidRPr="008D39D5" w:rsidRDefault="00EC6B7B" w:rsidP="00CD2233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39D5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Całkowita wartość całej </w:t>
            </w:r>
            <w:r w:rsidR="004E7C0E" w:rsidRPr="008D39D5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dostawy</w:t>
            </w:r>
            <w:r w:rsidRPr="008D39D5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  (zł)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7D121D0" w14:textId="77777777" w:rsidR="00EC6B7B" w:rsidRPr="008D39D5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39D5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0B204D" w14:textId="77777777" w:rsidR="00EC6B7B" w:rsidRPr="008D39D5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39D5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E2E77C" w14:textId="77777777" w:rsidR="00EC6B7B" w:rsidRPr="008D39D5" w:rsidRDefault="00EC6B7B" w:rsidP="00CD2233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D39D5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EC6B7B" w:rsidRPr="008D39D5" w14:paraId="766C26FC" w14:textId="77777777" w:rsidTr="0041522B">
        <w:trPr>
          <w:cantSplit/>
          <w:trHeight w:val="2069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B51A08" w14:textId="77777777" w:rsidR="00EC6B7B" w:rsidRPr="008D39D5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8D39D5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6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CB471F0" w14:textId="77777777" w:rsidR="00B56B0C" w:rsidRPr="008D39D5" w:rsidRDefault="00B56B0C" w:rsidP="009F394C">
            <w:pPr>
              <w:snapToGrid w:val="0"/>
              <w:spacing w:before="240" w:line="276" w:lineRule="auto"/>
              <w:ind w:left="191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8D39D5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183AD2D" w14:textId="77777777" w:rsidR="007837F9" w:rsidRPr="008D39D5" w:rsidRDefault="007837F9" w:rsidP="009F394C">
            <w:pPr>
              <w:snapToGrid w:val="0"/>
              <w:spacing w:before="240" w:line="276" w:lineRule="auto"/>
              <w:ind w:left="191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</w:p>
          <w:p w14:paraId="33975889" w14:textId="5DCF96EB" w:rsidR="009F394C" w:rsidRPr="008D39D5" w:rsidRDefault="00B56B0C" w:rsidP="009F394C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Calibri" w:eastAsia="Times New Roman" w:hAnsi="Calibri" w:cs="Calibri"/>
                <w:spacing w:val="4"/>
                <w:sz w:val="20"/>
                <w:szCs w:val="20"/>
              </w:rPr>
            </w:pPr>
            <w:r w:rsidRPr="008D39D5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W ramach ww. </w:t>
            </w:r>
            <w:r w:rsidR="00FD02AB" w:rsidRPr="008D39D5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zadania</w:t>
            </w:r>
            <w:r w:rsidR="008703AB" w:rsidRPr="008D39D5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 </w:t>
            </w:r>
            <w:r w:rsidRPr="008D39D5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wykonano</w:t>
            </w:r>
            <w:r w:rsidR="007837F9" w:rsidRPr="008D39D5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 </w:t>
            </w:r>
            <w:r w:rsidR="007837F9" w:rsidRPr="008D39D5">
              <w:rPr>
                <w:rFonts w:ascii="Calibri" w:hAnsi="Calibri" w:cs="Calibri"/>
                <w:b/>
                <w:sz w:val="20"/>
                <w:szCs w:val="20"/>
              </w:rPr>
              <w:t>dostawę albo robotę budowlan</w:t>
            </w:r>
            <w:r w:rsidR="00C03700" w:rsidRPr="008D39D5">
              <w:rPr>
                <w:rFonts w:ascii="Calibri" w:hAnsi="Calibri" w:cs="Calibri"/>
                <w:b/>
                <w:sz w:val="20"/>
                <w:szCs w:val="20"/>
              </w:rPr>
              <w:t>ą</w:t>
            </w:r>
            <w:r w:rsidR="004E7C0E" w:rsidRPr="008D39D5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="007837F9" w:rsidRPr="008D39D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C03700" w:rsidRPr="008D39D5">
              <w:rPr>
                <w:rFonts w:ascii="Calibri" w:eastAsia="Times New Roman" w:hAnsi="Calibri" w:cs="Calibri"/>
                <w:sz w:val="20"/>
                <w:szCs w:val="20"/>
              </w:rPr>
              <w:t>wykonaną w ramach jednej umowy/kontraktu</w:t>
            </w:r>
            <w:r w:rsidR="007837F9" w:rsidRPr="008D39D5">
              <w:rPr>
                <w:rFonts w:ascii="Calibri" w:eastAsia="Times New Roman" w:hAnsi="Calibri" w:cs="Calibri"/>
                <w:sz w:val="20"/>
                <w:szCs w:val="20"/>
              </w:rPr>
              <w:t>,</w:t>
            </w:r>
            <w:r w:rsidR="004E7C0E" w:rsidRPr="008D39D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4E7C0E" w:rsidRPr="008D39D5">
              <w:rPr>
                <w:rFonts w:ascii="Calibri" w:hAnsi="Calibri" w:cs="Calibri"/>
                <w:bCs/>
                <w:sz w:val="20"/>
                <w:szCs w:val="20"/>
              </w:rPr>
              <w:t xml:space="preserve">której zakres obejmował </w:t>
            </w:r>
            <w:r w:rsidR="007837F9" w:rsidRPr="008D39D5">
              <w:rPr>
                <w:rFonts w:ascii="Calibri" w:hAnsi="Calibri" w:cs="Calibri"/>
                <w:sz w:val="20"/>
                <w:szCs w:val="20"/>
              </w:rPr>
              <w:t xml:space="preserve">modernizację </w:t>
            </w:r>
            <w:r w:rsidR="00C03700" w:rsidRPr="008D39D5">
              <w:rPr>
                <w:rFonts w:ascii="Calibri" w:hAnsi="Calibri" w:cs="Calibri"/>
                <w:sz w:val="20"/>
                <w:szCs w:val="20"/>
              </w:rPr>
              <w:t xml:space="preserve">lub przebudowę lub budowę systemu oświetlenia ulicznego lub drogowego, obejmująca min. </w:t>
            </w:r>
            <w:r w:rsidR="005401CC">
              <w:rPr>
                <w:rFonts w:ascii="Calibri" w:hAnsi="Calibri" w:cs="Calibri"/>
                <w:sz w:val="20"/>
                <w:szCs w:val="20"/>
              </w:rPr>
              <w:t>400</w:t>
            </w:r>
            <w:r w:rsidR="00C03700" w:rsidRPr="008D39D5">
              <w:rPr>
                <w:rFonts w:ascii="Calibri" w:hAnsi="Calibri" w:cs="Calibri"/>
                <w:sz w:val="20"/>
                <w:szCs w:val="20"/>
              </w:rPr>
              <w:t xml:space="preserve"> punktów oświetleniowych</w:t>
            </w:r>
            <w:r w:rsidR="0085297F" w:rsidRPr="008D39D5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 </w:t>
            </w:r>
            <w:r w:rsidR="0085297F" w:rsidRPr="008D39D5">
              <w:rPr>
                <w:rFonts w:ascii="Calibri" w:eastAsia="Times New Roman" w:hAnsi="Calibri" w:cs="Calibri"/>
                <w:b/>
                <w:bCs/>
                <w:spacing w:val="4"/>
                <w:sz w:val="20"/>
                <w:szCs w:val="20"/>
              </w:rPr>
              <w:t>o łącznej wartości ……………….. zł brutto.</w:t>
            </w:r>
          </w:p>
          <w:p w14:paraId="502C5AA8" w14:textId="77777777" w:rsidR="00112F75" w:rsidRPr="008D39D5" w:rsidRDefault="00112F75" w:rsidP="00341DD4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Calibri" w:eastAsia="Times New Roman" w:hAnsi="Calibri" w:cs="Calibri"/>
                <w:b/>
                <w:bCs/>
                <w:spacing w:val="4"/>
                <w:sz w:val="20"/>
                <w:szCs w:val="20"/>
              </w:rPr>
            </w:pPr>
          </w:p>
          <w:p w14:paraId="509ED109" w14:textId="77777777" w:rsidR="00272E31" w:rsidRPr="008D39D5" w:rsidRDefault="00272E31" w:rsidP="00341DD4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Calibri" w:eastAsia="Times New Roman" w:hAnsi="Calibri" w:cs="Calibri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C61AEF" w14:textId="77777777" w:rsidR="00EC6B7B" w:rsidRPr="008D39D5" w:rsidRDefault="009F394C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39D5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……….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6044CC5" w14:textId="77777777" w:rsidR="00EC6B7B" w:rsidRPr="008D39D5" w:rsidRDefault="009F394C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39D5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2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E01E47A" w14:textId="77777777" w:rsidR="00EC6B7B" w:rsidRPr="008D39D5" w:rsidRDefault="009F394C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39D5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……………..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9A6FE07" w14:textId="77777777" w:rsidR="00EC6B7B" w:rsidRPr="008D39D5" w:rsidRDefault="00EC6B7B" w:rsidP="006A38F2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39D5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8D39D5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</w:tbl>
    <w:p w14:paraId="2E208696" w14:textId="77777777" w:rsidR="003230AC" w:rsidRPr="008D39D5" w:rsidRDefault="003230AC" w:rsidP="004E7C0E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sz w:val="16"/>
          <w:szCs w:val="16"/>
        </w:rPr>
      </w:pPr>
    </w:p>
    <w:p w14:paraId="30D7F7D8" w14:textId="77777777" w:rsidR="000D5B20" w:rsidRPr="008D39D5" w:rsidRDefault="00EC6B7B" w:rsidP="004E7C0E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sz w:val="16"/>
          <w:szCs w:val="16"/>
        </w:rPr>
      </w:pPr>
      <w:r w:rsidRPr="008D39D5">
        <w:rPr>
          <w:rFonts w:ascii="Calibri" w:hAnsi="Calibri" w:cs="Calibri"/>
          <w:sz w:val="16"/>
          <w:szCs w:val="16"/>
        </w:rPr>
        <w:t xml:space="preserve">*  niepotrzebne skreślić        </w:t>
      </w:r>
      <w:r w:rsidR="00DB7C7C" w:rsidRPr="008D39D5">
        <w:rPr>
          <w:rFonts w:ascii="Calibri" w:hAnsi="Calibri" w:cs="Calibri"/>
          <w:sz w:val="16"/>
          <w:szCs w:val="16"/>
        </w:rPr>
        <w:tab/>
      </w:r>
    </w:p>
    <w:p w14:paraId="684BDAA7" w14:textId="77777777" w:rsidR="00992BC7" w:rsidRPr="008D39D5" w:rsidRDefault="00992BC7" w:rsidP="004E7C0E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sz w:val="16"/>
          <w:szCs w:val="16"/>
        </w:rPr>
      </w:pPr>
    </w:p>
    <w:p w14:paraId="411039EB" w14:textId="77777777" w:rsidR="00992BC7" w:rsidRPr="008D39D5" w:rsidRDefault="00992BC7" w:rsidP="00FD02AB">
      <w:pPr>
        <w:widowControl w:val="0"/>
        <w:autoSpaceDE w:val="0"/>
        <w:autoSpaceDN w:val="0"/>
        <w:adjustRightInd w:val="0"/>
        <w:spacing w:before="100" w:after="100" w:line="276" w:lineRule="auto"/>
        <w:ind w:left="709" w:right="-2"/>
        <w:jc w:val="both"/>
        <w:rPr>
          <w:rFonts w:ascii="Calibri" w:hAnsi="Calibri" w:cs="Calibri"/>
          <w:b/>
          <w:bCs/>
          <w:sz w:val="20"/>
          <w:szCs w:val="20"/>
        </w:rPr>
      </w:pPr>
      <w:r w:rsidRPr="008D39D5">
        <w:rPr>
          <w:rFonts w:ascii="Calibri" w:hAnsi="Calibri" w:cs="Calibri"/>
          <w:b/>
          <w:bCs/>
          <w:sz w:val="20"/>
          <w:szCs w:val="20"/>
        </w:rPr>
        <w:t>Do każdej pozycji wykazu należy załączyć dowody określające, czy dostawy lub roboty lub usługi zostały wykonane w sposób należyty.</w:t>
      </w:r>
    </w:p>
    <w:sectPr w:rsidR="00992BC7" w:rsidRPr="008D39D5" w:rsidSect="00560A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134" w:bottom="1418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7FCB5" w14:textId="77777777" w:rsidR="00F64694" w:rsidRDefault="00F64694">
      <w:r>
        <w:separator/>
      </w:r>
    </w:p>
  </w:endnote>
  <w:endnote w:type="continuationSeparator" w:id="0">
    <w:p w14:paraId="52EB58D2" w14:textId="77777777" w:rsidR="00F64694" w:rsidRDefault="00F64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D1497" w14:textId="77777777" w:rsidR="0066736F" w:rsidRDefault="0066736F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7BBE06" w14:textId="77777777" w:rsidR="0066736F" w:rsidRDefault="0066736F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AF79F" w14:textId="77777777" w:rsidR="00AF4BC4" w:rsidRDefault="00AF4BC4" w:rsidP="009F394C">
    <w:pPr>
      <w:spacing w:line="360" w:lineRule="auto"/>
      <w:ind w:left="11057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kwalifik</w:t>
    </w:r>
    <w:r w:rsidR="009F394C">
      <w:rPr>
        <w:rFonts w:ascii="Cambria" w:hAnsi="Cambria" w:cs="Arial"/>
        <w:i/>
        <w:sz w:val="16"/>
        <w:szCs w:val="16"/>
      </w:rPr>
      <w:t xml:space="preserve">owanym podpisem elektronicznym </w:t>
    </w:r>
  </w:p>
  <w:p w14:paraId="3C9A3341" w14:textId="77777777" w:rsidR="000D5B20" w:rsidRDefault="000D5B20" w:rsidP="00265CE6">
    <w:pPr>
      <w:autoSpaceDE w:val="0"/>
      <w:autoSpaceDN w:val="0"/>
      <w:adjustRightInd w:val="0"/>
      <w:ind w:left="5387"/>
      <w:contextualSpacing/>
      <w:jc w:val="center"/>
      <w:rPr>
        <w:rFonts w:ascii="Book Antiqua" w:hAnsi="Book Antiqua" w:cs="Calibri"/>
        <w:b/>
        <w:color w:val="385623"/>
        <w:sz w:val="16"/>
        <w:szCs w:val="16"/>
      </w:rPr>
    </w:pPr>
  </w:p>
  <w:p w14:paraId="02AD09B4" w14:textId="77777777" w:rsidR="00CD2233" w:rsidRPr="000D5B20" w:rsidRDefault="000D5B20" w:rsidP="000D5B20">
    <w:pPr>
      <w:pStyle w:val="Stopka"/>
      <w:tabs>
        <w:tab w:val="clear" w:pos="4536"/>
        <w:tab w:val="clear" w:pos="9072"/>
        <w:tab w:val="right" w:pos="9497"/>
      </w:tabs>
      <w:jc w:val="right"/>
      <w:rPr>
        <w:rFonts w:ascii="Book Antiqua" w:hAnsi="Book Antiqua" w:cs="Calibri"/>
        <w:b/>
        <w:color w:val="385623"/>
        <w:sz w:val="16"/>
        <w:szCs w:val="16"/>
        <w:lang w:val="pl-PL"/>
      </w:rPr>
    </w:pPr>
    <w:r w:rsidRPr="005367ED">
      <w:rPr>
        <w:rFonts w:ascii="Book Antiqua" w:hAnsi="Book Antiqua" w:cs="Calibri"/>
        <w:b/>
        <w:color w:val="385623"/>
        <w:sz w:val="16"/>
        <w:szCs w:val="16"/>
      </w:rPr>
      <w:t xml:space="preserve">Strona </w:t>
    </w:r>
    <w:r w:rsidRPr="005367ED">
      <w:rPr>
        <w:rFonts w:ascii="Book Antiqua" w:hAnsi="Book Antiqua" w:cs="Calibri"/>
        <w:b/>
        <w:bCs/>
        <w:color w:val="385623"/>
        <w:sz w:val="16"/>
        <w:szCs w:val="16"/>
      </w:rPr>
      <w:fldChar w:fldCharType="begin"/>
    </w:r>
    <w:r w:rsidRPr="005367ED">
      <w:rPr>
        <w:rFonts w:ascii="Book Antiqua" w:hAnsi="Book Antiqua" w:cs="Calibri"/>
        <w:b/>
        <w:bCs/>
        <w:color w:val="385623"/>
        <w:sz w:val="16"/>
        <w:szCs w:val="16"/>
      </w:rPr>
      <w:instrText>PAGE  \* Arabic  \* MERGEFORMAT</w:instrText>
    </w:r>
    <w:r w:rsidRPr="005367ED">
      <w:rPr>
        <w:rFonts w:ascii="Book Antiqua" w:hAnsi="Book Antiqua" w:cs="Calibri"/>
        <w:b/>
        <w:bCs/>
        <w:color w:val="385623"/>
        <w:sz w:val="16"/>
        <w:szCs w:val="16"/>
      </w:rPr>
      <w:fldChar w:fldCharType="separate"/>
    </w:r>
    <w:r w:rsidR="00992BC7">
      <w:rPr>
        <w:rFonts w:ascii="Book Antiqua" w:hAnsi="Book Antiqua" w:cs="Calibri"/>
        <w:b/>
        <w:bCs/>
        <w:noProof/>
        <w:color w:val="385623"/>
        <w:sz w:val="16"/>
        <w:szCs w:val="16"/>
      </w:rPr>
      <w:t>2</w:t>
    </w:r>
    <w:r w:rsidRPr="005367ED">
      <w:rPr>
        <w:rFonts w:ascii="Book Antiqua" w:hAnsi="Book Antiqua" w:cs="Calibri"/>
        <w:b/>
        <w:bCs/>
        <w:color w:val="385623"/>
        <w:sz w:val="16"/>
        <w:szCs w:val="16"/>
      </w:rPr>
      <w:fldChar w:fldCharType="end"/>
    </w:r>
    <w:r w:rsidRPr="005367ED">
      <w:rPr>
        <w:rFonts w:ascii="Book Antiqua" w:hAnsi="Book Antiqua" w:cs="Calibri"/>
        <w:b/>
        <w:color w:val="385623"/>
        <w:sz w:val="16"/>
        <w:szCs w:val="16"/>
      </w:rPr>
      <w:t xml:space="preserve"> z</w:t>
    </w:r>
    <w:r>
      <w:rPr>
        <w:rFonts w:ascii="Book Antiqua" w:hAnsi="Book Antiqua" w:cs="Calibri"/>
        <w:b/>
        <w:color w:val="385623"/>
        <w:sz w:val="16"/>
        <w:szCs w:val="16"/>
        <w:lang w:val="pl-PL"/>
      </w:rPr>
      <w:t xml:space="preserve"> </w:t>
    </w:r>
    <w:r w:rsidR="00F266FE">
      <w:rPr>
        <w:rFonts w:ascii="Book Antiqua" w:hAnsi="Book Antiqua" w:cs="Calibri"/>
        <w:b/>
        <w:bCs/>
        <w:color w:val="385623"/>
        <w:sz w:val="16"/>
        <w:szCs w:val="16"/>
        <w:lang w:val="pl-PL"/>
      </w:rPr>
      <w:t>1</w:t>
    </w:r>
  </w:p>
  <w:p w14:paraId="4359F4A4" w14:textId="77777777" w:rsidR="0066736F" w:rsidRPr="00223576" w:rsidRDefault="0066736F" w:rsidP="00223576">
    <w:pPr>
      <w:pStyle w:val="Nagwek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DCD60" w14:textId="77777777" w:rsidR="006A0EFC" w:rsidRDefault="006A0E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87AD5" w14:textId="77777777" w:rsidR="00F64694" w:rsidRDefault="00F64694">
      <w:r>
        <w:separator/>
      </w:r>
    </w:p>
  </w:footnote>
  <w:footnote w:type="continuationSeparator" w:id="0">
    <w:p w14:paraId="655EB44E" w14:textId="77777777" w:rsidR="00F64694" w:rsidRDefault="00F64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2967D" w14:textId="77777777" w:rsidR="006A0EFC" w:rsidRDefault="006A0E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04E9" w14:textId="77777777" w:rsidR="007837F9" w:rsidRDefault="007837F9" w:rsidP="007837F9">
    <w:pPr>
      <w:pStyle w:val="Nagwek"/>
      <w:rPr>
        <w:rFonts w:ascii="Cambria" w:hAnsi="Cambria"/>
        <w:sz w:val="20"/>
        <w:szCs w:val="20"/>
        <w:lang w:val="pl-PL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bookmarkStart w:id="5" w:name="_Hlk115818613"/>
    <w:bookmarkStart w:id="6" w:name="_Hlk115818614"/>
    <w:bookmarkStart w:id="7" w:name="_Hlk122291729"/>
    <w:bookmarkStart w:id="8" w:name="_Hlk122291730"/>
    <w:bookmarkStart w:id="9" w:name="_Hlk122292319"/>
    <w:bookmarkStart w:id="10" w:name="_Hlk122292320"/>
    <w:bookmarkStart w:id="11" w:name="_Hlk122292553"/>
    <w:bookmarkStart w:id="12" w:name="_Hlk122292554"/>
  </w:p>
  <w:p w14:paraId="58F959FA" w14:textId="11A49253" w:rsidR="007837F9" w:rsidRPr="005B3819" w:rsidRDefault="007837F9" w:rsidP="007837F9">
    <w:pPr>
      <w:pStyle w:val="Nagwek"/>
      <w:rPr>
        <w:rFonts w:ascii="Arial" w:hAnsi="Arial" w:cs="Arial"/>
        <w:sz w:val="20"/>
        <w:szCs w:val="20"/>
        <w:lang w:val="pl-PL"/>
      </w:rPr>
    </w:pPr>
    <w:r w:rsidRPr="0035596A">
      <w:rPr>
        <w:rFonts w:ascii="Cambria" w:hAnsi="Cambria"/>
        <w:sz w:val="20"/>
        <w:szCs w:val="20"/>
        <w:lang w:val="pl-PL"/>
      </w:rPr>
      <w:t>Numer referencyjny:</w:t>
    </w:r>
    <w:r w:rsidR="00107C84">
      <w:rPr>
        <w:rFonts w:ascii="Cambria" w:hAnsi="Cambria"/>
        <w:sz w:val="20"/>
        <w:szCs w:val="20"/>
        <w:lang w:val="pl-PL"/>
      </w:rPr>
      <w:t xml:space="preserve"> </w:t>
    </w:r>
    <w:r w:rsidR="006A0EFC" w:rsidRPr="006A0EFC">
      <w:rPr>
        <w:rFonts w:ascii="Cambria" w:hAnsi="Cambria"/>
        <w:sz w:val="20"/>
        <w:szCs w:val="20"/>
        <w:lang w:val="pl-PL"/>
      </w:rPr>
      <w:t>PPI.271.28.25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p w14:paraId="70FDA50F" w14:textId="77777777" w:rsidR="0066736F" w:rsidRPr="007837F9" w:rsidRDefault="0066736F" w:rsidP="007837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E4391" w14:textId="77777777" w:rsidR="006A0EFC" w:rsidRDefault="006A0E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AB85C54"/>
    <w:multiLevelType w:val="hybridMultilevel"/>
    <w:tmpl w:val="A3687020"/>
    <w:lvl w:ilvl="0" w:tplc="A0FA0BC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2695763">
    <w:abstractNumId w:val="33"/>
  </w:num>
  <w:num w:numId="2" w16cid:durableId="31612255">
    <w:abstractNumId w:val="38"/>
  </w:num>
  <w:num w:numId="3" w16cid:durableId="1640383444">
    <w:abstractNumId w:val="27"/>
  </w:num>
  <w:num w:numId="4" w16cid:durableId="1447887424">
    <w:abstractNumId w:val="24"/>
  </w:num>
  <w:num w:numId="5" w16cid:durableId="167867268">
    <w:abstractNumId w:val="18"/>
  </w:num>
  <w:num w:numId="6" w16cid:durableId="1859811274">
    <w:abstractNumId w:val="30"/>
  </w:num>
  <w:num w:numId="7" w16cid:durableId="1526748778">
    <w:abstractNumId w:val="34"/>
  </w:num>
  <w:num w:numId="8" w16cid:durableId="1478912308">
    <w:abstractNumId w:val="22"/>
  </w:num>
  <w:num w:numId="9" w16cid:durableId="1337263634">
    <w:abstractNumId w:val="45"/>
  </w:num>
  <w:num w:numId="10" w16cid:durableId="70545577">
    <w:abstractNumId w:val="50"/>
  </w:num>
  <w:num w:numId="11" w16cid:durableId="1569998563">
    <w:abstractNumId w:val="19"/>
  </w:num>
  <w:num w:numId="12" w16cid:durableId="1072587003">
    <w:abstractNumId w:val="48"/>
  </w:num>
  <w:num w:numId="13" w16cid:durableId="1372923046">
    <w:abstractNumId w:val="49"/>
  </w:num>
  <w:num w:numId="14" w16cid:durableId="561647762">
    <w:abstractNumId w:val="12"/>
  </w:num>
  <w:num w:numId="15" w16cid:durableId="1390494512">
    <w:abstractNumId w:val="25"/>
  </w:num>
  <w:num w:numId="16" w16cid:durableId="1548027239">
    <w:abstractNumId w:val="29"/>
  </w:num>
  <w:num w:numId="17" w16cid:durableId="2115251177">
    <w:abstractNumId w:val="44"/>
  </w:num>
  <w:num w:numId="18" w16cid:durableId="1110081532">
    <w:abstractNumId w:val="21"/>
  </w:num>
  <w:num w:numId="19" w16cid:durableId="1171674040">
    <w:abstractNumId w:val="13"/>
  </w:num>
  <w:num w:numId="20" w16cid:durableId="219250643">
    <w:abstractNumId w:val="16"/>
  </w:num>
  <w:num w:numId="21" w16cid:durableId="536311133">
    <w:abstractNumId w:val="39"/>
  </w:num>
  <w:num w:numId="22" w16cid:durableId="806120765">
    <w:abstractNumId w:val="17"/>
  </w:num>
  <w:num w:numId="23" w16cid:durableId="156003238">
    <w:abstractNumId w:val="43"/>
  </w:num>
  <w:num w:numId="24" w16cid:durableId="64842850">
    <w:abstractNumId w:val="41"/>
  </w:num>
  <w:num w:numId="25" w16cid:durableId="1109275211">
    <w:abstractNumId w:val="20"/>
  </w:num>
  <w:num w:numId="26" w16cid:durableId="390202799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06321543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16597785">
    <w:abstractNumId w:val="3"/>
  </w:num>
  <w:num w:numId="29" w16cid:durableId="903763202">
    <w:abstractNumId w:val="8"/>
  </w:num>
  <w:num w:numId="30" w16cid:durableId="1991639558">
    <w:abstractNumId w:val="2"/>
  </w:num>
  <w:num w:numId="31" w16cid:durableId="1155226347">
    <w:abstractNumId w:val="37"/>
  </w:num>
  <w:num w:numId="32" w16cid:durableId="966742999">
    <w:abstractNumId w:val="11"/>
  </w:num>
  <w:num w:numId="33" w16cid:durableId="382563944">
    <w:abstractNumId w:val="26"/>
  </w:num>
  <w:num w:numId="34" w16cid:durableId="1281499143">
    <w:abstractNumId w:val="40"/>
  </w:num>
  <w:num w:numId="35" w16cid:durableId="1618678509">
    <w:abstractNumId w:val="15"/>
  </w:num>
  <w:num w:numId="36" w16cid:durableId="1377925504">
    <w:abstractNumId w:val="47"/>
  </w:num>
  <w:num w:numId="37" w16cid:durableId="1706102921">
    <w:abstractNumId w:val="14"/>
  </w:num>
  <w:num w:numId="38" w16cid:durableId="79838170">
    <w:abstractNumId w:val="9"/>
  </w:num>
  <w:num w:numId="39" w16cid:durableId="1718897437">
    <w:abstractNumId w:val="23"/>
  </w:num>
  <w:num w:numId="40" w16cid:durableId="1330668388">
    <w:abstractNumId w:val="35"/>
  </w:num>
  <w:num w:numId="41" w16cid:durableId="1319767476">
    <w:abstractNumId w:val="31"/>
  </w:num>
  <w:num w:numId="42" w16cid:durableId="143628706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53851357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371"/>
    <w:rsid w:val="00075847"/>
    <w:rsid w:val="00080D85"/>
    <w:rsid w:val="000812A3"/>
    <w:rsid w:val="00084151"/>
    <w:rsid w:val="000858B3"/>
    <w:rsid w:val="00090588"/>
    <w:rsid w:val="00090A82"/>
    <w:rsid w:val="00093278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7015"/>
    <w:rsid w:val="000D2A82"/>
    <w:rsid w:val="000D3B2A"/>
    <w:rsid w:val="000D40FD"/>
    <w:rsid w:val="000D5B20"/>
    <w:rsid w:val="000E05B9"/>
    <w:rsid w:val="000E4E2A"/>
    <w:rsid w:val="000E7F53"/>
    <w:rsid w:val="000F21D1"/>
    <w:rsid w:val="0010294D"/>
    <w:rsid w:val="00102A85"/>
    <w:rsid w:val="00102C0C"/>
    <w:rsid w:val="00103155"/>
    <w:rsid w:val="0010374C"/>
    <w:rsid w:val="001054D9"/>
    <w:rsid w:val="00107C84"/>
    <w:rsid w:val="00112F75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6794E"/>
    <w:rsid w:val="001720B9"/>
    <w:rsid w:val="0017416A"/>
    <w:rsid w:val="00174344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A67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6A7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1D44"/>
    <w:rsid w:val="00213968"/>
    <w:rsid w:val="002172CE"/>
    <w:rsid w:val="00221E8E"/>
    <w:rsid w:val="002232E2"/>
    <w:rsid w:val="00223576"/>
    <w:rsid w:val="00223750"/>
    <w:rsid w:val="002248A3"/>
    <w:rsid w:val="00224A8F"/>
    <w:rsid w:val="00224C77"/>
    <w:rsid w:val="00225324"/>
    <w:rsid w:val="00227E39"/>
    <w:rsid w:val="00230662"/>
    <w:rsid w:val="0023377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5CE6"/>
    <w:rsid w:val="0026706B"/>
    <w:rsid w:val="002678AB"/>
    <w:rsid w:val="00271D38"/>
    <w:rsid w:val="00272E2B"/>
    <w:rsid w:val="00272E31"/>
    <w:rsid w:val="00274AE7"/>
    <w:rsid w:val="002814D4"/>
    <w:rsid w:val="0028179E"/>
    <w:rsid w:val="002837ED"/>
    <w:rsid w:val="00283E85"/>
    <w:rsid w:val="0029492E"/>
    <w:rsid w:val="002953C0"/>
    <w:rsid w:val="002A2237"/>
    <w:rsid w:val="002A2640"/>
    <w:rsid w:val="002A4CEF"/>
    <w:rsid w:val="002A5876"/>
    <w:rsid w:val="002A7453"/>
    <w:rsid w:val="002A7F4E"/>
    <w:rsid w:val="002B6740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3D78"/>
    <w:rsid w:val="003140C4"/>
    <w:rsid w:val="00315240"/>
    <w:rsid w:val="0032032A"/>
    <w:rsid w:val="00320DC8"/>
    <w:rsid w:val="003230AC"/>
    <w:rsid w:val="00325720"/>
    <w:rsid w:val="00330A77"/>
    <w:rsid w:val="00330C24"/>
    <w:rsid w:val="00331D6C"/>
    <w:rsid w:val="0033364D"/>
    <w:rsid w:val="00333E3F"/>
    <w:rsid w:val="00333F61"/>
    <w:rsid w:val="00334999"/>
    <w:rsid w:val="00341028"/>
    <w:rsid w:val="00341DD4"/>
    <w:rsid w:val="003429D7"/>
    <w:rsid w:val="00346DE4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6F45"/>
    <w:rsid w:val="00367880"/>
    <w:rsid w:val="00367A44"/>
    <w:rsid w:val="003738D4"/>
    <w:rsid w:val="003809D8"/>
    <w:rsid w:val="00382285"/>
    <w:rsid w:val="00382504"/>
    <w:rsid w:val="00383D3C"/>
    <w:rsid w:val="00386C8E"/>
    <w:rsid w:val="00387243"/>
    <w:rsid w:val="00387BD0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2982"/>
    <w:rsid w:val="003B4250"/>
    <w:rsid w:val="003B6F73"/>
    <w:rsid w:val="003C48F1"/>
    <w:rsid w:val="003C4B19"/>
    <w:rsid w:val="003C659A"/>
    <w:rsid w:val="003C7514"/>
    <w:rsid w:val="003D1ED1"/>
    <w:rsid w:val="003D46A8"/>
    <w:rsid w:val="003D4FCB"/>
    <w:rsid w:val="003D5D73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1522B"/>
    <w:rsid w:val="004205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665E1"/>
    <w:rsid w:val="0047062C"/>
    <w:rsid w:val="00473F2E"/>
    <w:rsid w:val="00477ADD"/>
    <w:rsid w:val="00480630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071"/>
    <w:rsid w:val="004C2620"/>
    <w:rsid w:val="004C52C0"/>
    <w:rsid w:val="004C6EE4"/>
    <w:rsid w:val="004D4CCE"/>
    <w:rsid w:val="004D63E9"/>
    <w:rsid w:val="004D7AEA"/>
    <w:rsid w:val="004E3410"/>
    <w:rsid w:val="004E4827"/>
    <w:rsid w:val="004E515D"/>
    <w:rsid w:val="004E5DD6"/>
    <w:rsid w:val="004E6D1D"/>
    <w:rsid w:val="004E7C0E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01CC"/>
    <w:rsid w:val="0054161F"/>
    <w:rsid w:val="00541932"/>
    <w:rsid w:val="00545BD7"/>
    <w:rsid w:val="00546BDE"/>
    <w:rsid w:val="00546FE9"/>
    <w:rsid w:val="0055188B"/>
    <w:rsid w:val="005522C9"/>
    <w:rsid w:val="00552CB7"/>
    <w:rsid w:val="00556C2D"/>
    <w:rsid w:val="005578DF"/>
    <w:rsid w:val="00560AED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873F2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E5C2C"/>
    <w:rsid w:val="005F248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7BCB"/>
    <w:rsid w:val="00623033"/>
    <w:rsid w:val="006230E3"/>
    <w:rsid w:val="00631F41"/>
    <w:rsid w:val="00633F9C"/>
    <w:rsid w:val="00641724"/>
    <w:rsid w:val="00642664"/>
    <w:rsid w:val="00642E80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36F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3C02"/>
    <w:rsid w:val="00685194"/>
    <w:rsid w:val="00685B3C"/>
    <w:rsid w:val="00685B8D"/>
    <w:rsid w:val="0068677E"/>
    <w:rsid w:val="00694955"/>
    <w:rsid w:val="006952AC"/>
    <w:rsid w:val="00696298"/>
    <w:rsid w:val="00697CEE"/>
    <w:rsid w:val="006A0EFC"/>
    <w:rsid w:val="006A3099"/>
    <w:rsid w:val="006A3692"/>
    <w:rsid w:val="006A38F2"/>
    <w:rsid w:val="006B004E"/>
    <w:rsid w:val="006B48EB"/>
    <w:rsid w:val="006B65EA"/>
    <w:rsid w:val="006B6D15"/>
    <w:rsid w:val="006C1399"/>
    <w:rsid w:val="006C3D0A"/>
    <w:rsid w:val="006C3D86"/>
    <w:rsid w:val="006C4AB8"/>
    <w:rsid w:val="006C5B73"/>
    <w:rsid w:val="006C71AA"/>
    <w:rsid w:val="006D0804"/>
    <w:rsid w:val="006D17D0"/>
    <w:rsid w:val="006D2130"/>
    <w:rsid w:val="006D262F"/>
    <w:rsid w:val="006D26ED"/>
    <w:rsid w:val="006D2F13"/>
    <w:rsid w:val="006D4C80"/>
    <w:rsid w:val="006E2914"/>
    <w:rsid w:val="006E3411"/>
    <w:rsid w:val="006E4C5E"/>
    <w:rsid w:val="006E500A"/>
    <w:rsid w:val="006E7876"/>
    <w:rsid w:val="006E797B"/>
    <w:rsid w:val="006E7E6C"/>
    <w:rsid w:val="006F02D0"/>
    <w:rsid w:val="006F31E6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4C32"/>
    <w:rsid w:val="00725372"/>
    <w:rsid w:val="007257EC"/>
    <w:rsid w:val="007308DE"/>
    <w:rsid w:val="00730CDE"/>
    <w:rsid w:val="0073327C"/>
    <w:rsid w:val="00733CAF"/>
    <w:rsid w:val="00734D6E"/>
    <w:rsid w:val="007358E6"/>
    <w:rsid w:val="00737587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63E7"/>
    <w:rsid w:val="00777472"/>
    <w:rsid w:val="00780A2C"/>
    <w:rsid w:val="007837F9"/>
    <w:rsid w:val="00784738"/>
    <w:rsid w:val="007877E3"/>
    <w:rsid w:val="00787E16"/>
    <w:rsid w:val="00791CDB"/>
    <w:rsid w:val="00792EE6"/>
    <w:rsid w:val="00793775"/>
    <w:rsid w:val="0079444B"/>
    <w:rsid w:val="007A0335"/>
    <w:rsid w:val="007A7C26"/>
    <w:rsid w:val="007B0FA9"/>
    <w:rsid w:val="007B21B2"/>
    <w:rsid w:val="007B2C99"/>
    <w:rsid w:val="007C0CCF"/>
    <w:rsid w:val="007C2ECB"/>
    <w:rsid w:val="007C4815"/>
    <w:rsid w:val="007C73C6"/>
    <w:rsid w:val="007D29F5"/>
    <w:rsid w:val="007D2EDC"/>
    <w:rsid w:val="007D5D10"/>
    <w:rsid w:val="007D5FD7"/>
    <w:rsid w:val="007D69BA"/>
    <w:rsid w:val="007E08D6"/>
    <w:rsid w:val="007E388B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35A"/>
    <w:rsid w:val="00812831"/>
    <w:rsid w:val="0081434E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54AD"/>
    <w:rsid w:val="00845544"/>
    <w:rsid w:val="00851265"/>
    <w:rsid w:val="00852689"/>
    <w:rsid w:val="0085297F"/>
    <w:rsid w:val="00853712"/>
    <w:rsid w:val="00854866"/>
    <w:rsid w:val="00855CCF"/>
    <w:rsid w:val="0085612C"/>
    <w:rsid w:val="00857561"/>
    <w:rsid w:val="008575C7"/>
    <w:rsid w:val="00860A81"/>
    <w:rsid w:val="008620C2"/>
    <w:rsid w:val="00862214"/>
    <w:rsid w:val="00862263"/>
    <w:rsid w:val="00863213"/>
    <w:rsid w:val="008674E4"/>
    <w:rsid w:val="00870062"/>
    <w:rsid w:val="008703AB"/>
    <w:rsid w:val="00870445"/>
    <w:rsid w:val="00872D84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DBD"/>
    <w:rsid w:val="008C5EBB"/>
    <w:rsid w:val="008C6142"/>
    <w:rsid w:val="008C7516"/>
    <w:rsid w:val="008D1ABD"/>
    <w:rsid w:val="008D38B4"/>
    <w:rsid w:val="008D39D5"/>
    <w:rsid w:val="008D5AC9"/>
    <w:rsid w:val="008D7041"/>
    <w:rsid w:val="008E5B27"/>
    <w:rsid w:val="008E676E"/>
    <w:rsid w:val="008E7057"/>
    <w:rsid w:val="008F0BFB"/>
    <w:rsid w:val="008F21F2"/>
    <w:rsid w:val="008F2E6F"/>
    <w:rsid w:val="00901EC6"/>
    <w:rsid w:val="009023E2"/>
    <w:rsid w:val="009028F9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263A"/>
    <w:rsid w:val="00963663"/>
    <w:rsid w:val="009659B9"/>
    <w:rsid w:val="009660DD"/>
    <w:rsid w:val="00966BB2"/>
    <w:rsid w:val="00980414"/>
    <w:rsid w:val="009829D9"/>
    <w:rsid w:val="00983423"/>
    <w:rsid w:val="00983D87"/>
    <w:rsid w:val="0098603A"/>
    <w:rsid w:val="009863C6"/>
    <w:rsid w:val="00992BC7"/>
    <w:rsid w:val="009952C7"/>
    <w:rsid w:val="0099708F"/>
    <w:rsid w:val="009970AA"/>
    <w:rsid w:val="0099724C"/>
    <w:rsid w:val="009A0530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462"/>
    <w:rsid w:val="009E13F4"/>
    <w:rsid w:val="009E1C8A"/>
    <w:rsid w:val="009E3C0C"/>
    <w:rsid w:val="009E6B1D"/>
    <w:rsid w:val="009F246A"/>
    <w:rsid w:val="009F3788"/>
    <w:rsid w:val="009F394C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B0E"/>
    <w:rsid w:val="00A45ED0"/>
    <w:rsid w:val="00A46A06"/>
    <w:rsid w:val="00A51EF7"/>
    <w:rsid w:val="00A578F5"/>
    <w:rsid w:val="00A6013A"/>
    <w:rsid w:val="00A62E79"/>
    <w:rsid w:val="00A71CB4"/>
    <w:rsid w:val="00A74165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06E7"/>
    <w:rsid w:val="00AA4266"/>
    <w:rsid w:val="00AB058C"/>
    <w:rsid w:val="00AB2527"/>
    <w:rsid w:val="00AB78CB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ED5"/>
    <w:rsid w:val="00AF2E5E"/>
    <w:rsid w:val="00AF4BC4"/>
    <w:rsid w:val="00AF4F4E"/>
    <w:rsid w:val="00AF6582"/>
    <w:rsid w:val="00B007DF"/>
    <w:rsid w:val="00B01A2A"/>
    <w:rsid w:val="00B0244B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4FD"/>
    <w:rsid w:val="00B4095C"/>
    <w:rsid w:val="00B455C0"/>
    <w:rsid w:val="00B47146"/>
    <w:rsid w:val="00B52161"/>
    <w:rsid w:val="00B5465B"/>
    <w:rsid w:val="00B55B34"/>
    <w:rsid w:val="00B56B0C"/>
    <w:rsid w:val="00B57C21"/>
    <w:rsid w:val="00B604FC"/>
    <w:rsid w:val="00B6181B"/>
    <w:rsid w:val="00B64486"/>
    <w:rsid w:val="00B64E61"/>
    <w:rsid w:val="00B66F2C"/>
    <w:rsid w:val="00B71B9B"/>
    <w:rsid w:val="00B72784"/>
    <w:rsid w:val="00B736C3"/>
    <w:rsid w:val="00B73CB3"/>
    <w:rsid w:val="00B76C2F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149"/>
    <w:rsid w:val="00B964EC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4A55"/>
    <w:rsid w:val="00BC4AEA"/>
    <w:rsid w:val="00BD0AF6"/>
    <w:rsid w:val="00BD1112"/>
    <w:rsid w:val="00BD2D8F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78FD"/>
    <w:rsid w:val="00C015A6"/>
    <w:rsid w:val="00C0164D"/>
    <w:rsid w:val="00C01BB7"/>
    <w:rsid w:val="00C02FE9"/>
    <w:rsid w:val="00C0355E"/>
    <w:rsid w:val="00C03700"/>
    <w:rsid w:val="00C10C91"/>
    <w:rsid w:val="00C12C6B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27DC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379"/>
    <w:rsid w:val="00C71407"/>
    <w:rsid w:val="00C71DB7"/>
    <w:rsid w:val="00C734AB"/>
    <w:rsid w:val="00C74421"/>
    <w:rsid w:val="00C7601A"/>
    <w:rsid w:val="00C8004C"/>
    <w:rsid w:val="00C810D6"/>
    <w:rsid w:val="00C82F0B"/>
    <w:rsid w:val="00C86BC9"/>
    <w:rsid w:val="00C90600"/>
    <w:rsid w:val="00C9266C"/>
    <w:rsid w:val="00C97C1D"/>
    <w:rsid w:val="00CA152F"/>
    <w:rsid w:val="00CA24AE"/>
    <w:rsid w:val="00CA4619"/>
    <w:rsid w:val="00CA4E25"/>
    <w:rsid w:val="00CA640E"/>
    <w:rsid w:val="00CB1255"/>
    <w:rsid w:val="00CB49E0"/>
    <w:rsid w:val="00CB6C60"/>
    <w:rsid w:val="00CC2C7F"/>
    <w:rsid w:val="00CC41E1"/>
    <w:rsid w:val="00CC43FF"/>
    <w:rsid w:val="00CC63D6"/>
    <w:rsid w:val="00CD1B83"/>
    <w:rsid w:val="00CD2233"/>
    <w:rsid w:val="00CD267E"/>
    <w:rsid w:val="00CD3240"/>
    <w:rsid w:val="00CD3717"/>
    <w:rsid w:val="00CD4E49"/>
    <w:rsid w:val="00CD6773"/>
    <w:rsid w:val="00CD7D74"/>
    <w:rsid w:val="00CE0C23"/>
    <w:rsid w:val="00CE1BA2"/>
    <w:rsid w:val="00CE2168"/>
    <w:rsid w:val="00CE222D"/>
    <w:rsid w:val="00CE37D9"/>
    <w:rsid w:val="00CE3A74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4CC1"/>
    <w:rsid w:val="00D25F02"/>
    <w:rsid w:val="00D323C0"/>
    <w:rsid w:val="00D32776"/>
    <w:rsid w:val="00D32BB1"/>
    <w:rsid w:val="00D3401A"/>
    <w:rsid w:val="00D34237"/>
    <w:rsid w:val="00D3459A"/>
    <w:rsid w:val="00D359D0"/>
    <w:rsid w:val="00D35DF6"/>
    <w:rsid w:val="00D37E9A"/>
    <w:rsid w:val="00D40B46"/>
    <w:rsid w:val="00D40C7B"/>
    <w:rsid w:val="00D4235E"/>
    <w:rsid w:val="00D43B7C"/>
    <w:rsid w:val="00D45251"/>
    <w:rsid w:val="00D45FA3"/>
    <w:rsid w:val="00D4687A"/>
    <w:rsid w:val="00D46968"/>
    <w:rsid w:val="00D46F42"/>
    <w:rsid w:val="00D52D85"/>
    <w:rsid w:val="00D53879"/>
    <w:rsid w:val="00D56446"/>
    <w:rsid w:val="00D6108E"/>
    <w:rsid w:val="00D61235"/>
    <w:rsid w:val="00D621F3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64E2"/>
    <w:rsid w:val="00DA7DDD"/>
    <w:rsid w:val="00DB17AA"/>
    <w:rsid w:val="00DB1FC3"/>
    <w:rsid w:val="00DB2AC9"/>
    <w:rsid w:val="00DB2F3A"/>
    <w:rsid w:val="00DB394F"/>
    <w:rsid w:val="00DB3C30"/>
    <w:rsid w:val="00DB4875"/>
    <w:rsid w:val="00DB4A0A"/>
    <w:rsid w:val="00DB6B37"/>
    <w:rsid w:val="00DB7C7C"/>
    <w:rsid w:val="00DB7F36"/>
    <w:rsid w:val="00DC067B"/>
    <w:rsid w:val="00DC08B6"/>
    <w:rsid w:val="00DC2739"/>
    <w:rsid w:val="00DC3754"/>
    <w:rsid w:val="00DC6FCE"/>
    <w:rsid w:val="00DD0167"/>
    <w:rsid w:val="00DD06A6"/>
    <w:rsid w:val="00DD2EAB"/>
    <w:rsid w:val="00DD3005"/>
    <w:rsid w:val="00DD3AAC"/>
    <w:rsid w:val="00DD6FCA"/>
    <w:rsid w:val="00DE0673"/>
    <w:rsid w:val="00DE4FA2"/>
    <w:rsid w:val="00DE5733"/>
    <w:rsid w:val="00DE67E4"/>
    <w:rsid w:val="00DE7562"/>
    <w:rsid w:val="00DE75D3"/>
    <w:rsid w:val="00DE7EFD"/>
    <w:rsid w:val="00DF01CD"/>
    <w:rsid w:val="00DF1AE3"/>
    <w:rsid w:val="00DF5D0D"/>
    <w:rsid w:val="00DF68C8"/>
    <w:rsid w:val="00E00090"/>
    <w:rsid w:val="00E04E16"/>
    <w:rsid w:val="00E110B9"/>
    <w:rsid w:val="00E11444"/>
    <w:rsid w:val="00E12EB0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8D7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140"/>
    <w:rsid w:val="00E76BC2"/>
    <w:rsid w:val="00E80EE3"/>
    <w:rsid w:val="00E81CE2"/>
    <w:rsid w:val="00E83C0D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A7D47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0D5B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F0084C"/>
    <w:rsid w:val="00F03EEE"/>
    <w:rsid w:val="00F042DF"/>
    <w:rsid w:val="00F05931"/>
    <w:rsid w:val="00F05BE3"/>
    <w:rsid w:val="00F05C67"/>
    <w:rsid w:val="00F11020"/>
    <w:rsid w:val="00F1323B"/>
    <w:rsid w:val="00F171CD"/>
    <w:rsid w:val="00F20229"/>
    <w:rsid w:val="00F21C6C"/>
    <w:rsid w:val="00F21EE8"/>
    <w:rsid w:val="00F226D3"/>
    <w:rsid w:val="00F237E1"/>
    <w:rsid w:val="00F266FE"/>
    <w:rsid w:val="00F26F8C"/>
    <w:rsid w:val="00F27029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CF2"/>
    <w:rsid w:val="00F53E1F"/>
    <w:rsid w:val="00F54288"/>
    <w:rsid w:val="00F55344"/>
    <w:rsid w:val="00F55409"/>
    <w:rsid w:val="00F60FDC"/>
    <w:rsid w:val="00F6150A"/>
    <w:rsid w:val="00F6221C"/>
    <w:rsid w:val="00F624EB"/>
    <w:rsid w:val="00F642A5"/>
    <w:rsid w:val="00F64694"/>
    <w:rsid w:val="00F66BC0"/>
    <w:rsid w:val="00F713BE"/>
    <w:rsid w:val="00F722E1"/>
    <w:rsid w:val="00F72305"/>
    <w:rsid w:val="00F72671"/>
    <w:rsid w:val="00F728E0"/>
    <w:rsid w:val="00F748DC"/>
    <w:rsid w:val="00F765EC"/>
    <w:rsid w:val="00F7713A"/>
    <w:rsid w:val="00F80B9A"/>
    <w:rsid w:val="00F81D19"/>
    <w:rsid w:val="00F84122"/>
    <w:rsid w:val="00F920EB"/>
    <w:rsid w:val="00F92BD6"/>
    <w:rsid w:val="00F95D09"/>
    <w:rsid w:val="00FA0389"/>
    <w:rsid w:val="00FA12D9"/>
    <w:rsid w:val="00FA1C7E"/>
    <w:rsid w:val="00FA7F75"/>
    <w:rsid w:val="00FB1331"/>
    <w:rsid w:val="00FB2E1F"/>
    <w:rsid w:val="00FB47AD"/>
    <w:rsid w:val="00FC0A58"/>
    <w:rsid w:val="00FC51CC"/>
    <w:rsid w:val="00FD02AB"/>
    <w:rsid w:val="00FD24DC"/>
    <w:rsid w:val="00FD2552"/>
    <w:rsid w:val="00FD27EC"/>
    <w:rsid w:val="00FD77B3"/>
    <w:rsid w:val="00FE29D2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A46334"/>
  <w15:chartTrackingRefBased/>
  <w15:docId w15:val="{084B5A56-8C70-4E94-A41C-4AF09754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 w:qFormat="1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WW8Num4z3">
    <w:name w:val="WW8Num4z3"/>
    <w:rsid w:val="00D46F42"/>
    <w:rPr>
      <w:rFonts w:ascii="Symbol" w:hAnsi="Symbol" w:cs="Symbol" w:hint="default"/>
    </w:rPr>
  </w:style>
  <w:style w:type="paragraph" w:customStyle="1" w:styleId="Tekstpodstawowy210">
    <w:name w:val="Tekst podstawowy 21"/>
    <w:basedOn w:val="Normalny"/>
    <w:rsid w:val="00D46F42"/>
    <w:pPr>
      <w:suppressAutoHyphens/>
      <w:autoSpaceDE w:val="0"/>
      <w:jc w:val="center"/>
    </w:pPr>
    <w:rPr>
      <w:b/>
      <w:bCs/>
      <w:color w:val="FF0000"/>
      <w:szCs w:val="32"/>
      <w:lang w:eastAsia="ar-SA"/>
    </w:rPr>
  </w:style>
  <w:style w:type="character" w:styleId="Pogrubienie">
    <w:name w:val="Strong"/>
    <w:uiPriority w:val="22"/>
    <w:qFormat/>
    <w:rsid w:val="003D5D73"/>
    <w:rPr>
      <w:rFonts w:ascii="Times New Roman" w:hAnsi="Times New Roman" w:cs="Times New Roman" w:hint="default"/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9F39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2A5CD5B2-E12D-4CEB-A991-73722B6B4F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252B09-A157-4A9D-9836-210005BF64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B9B907-4E94-4061-B6B7-13240644A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61D0D5-3DCF-4A13-903F-A6B7DBE8B84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Tomasz </cp:lastModifiedBy>
  <cp:revision>7</cp:revision>
  <cp:lastPrinted>2015-12-03T11:59:00Z</cp:lastPrinted>
  <dcterms:created xsi:type="dcterms:W3CDTF">2024-09-04T13:18:00Z</dcterms:created>
  <dcterms:modified xsi:type="dcterms:W3CDTF">2025-06-26T08:20:00Z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